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51CA5" w14:textId="157EB9BD" w:rsidR="00A00F90" w:rsidRDefault="00BA5729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10B6521" wp14:editId="0419215F">
            <wp:simplePos x="0" y="0"/>
            <wp:positionH relativeFrom="page">
              <wp:posOffset>-47625</wp:posOffset>
            </wp:positionH>
            <wp:positionV relativeFrom="paragraph">
              <wp:posOffset>-180340</wp:posOffset>
            </wp:positionV>
            <wp:extent cx="7857991" cy="1111567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7991" cy="1111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7"/>
        <w:tblpPr w:leftFromText="142" w:rightFromText="142" w:vertAnchor="page" w:horzAnchor="margin" w:tblpXSpec="center" w:tblpY="237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709"/>
        <w:gridCol w:w="3544"/>
      </w:tblGrid>
      <w:tr w:rsidR="00A00F90" w:rsidRPr="003F0BB7" w14:paraId="2D75F935" w14:textId="77777777" w:rsidTr="00BA5729">
        <w:trPr>
          <w:trHeight w:val="510"/>
        </w:trPr>
        <w:tc>
          <w:tcPr>
            <w:tcW w:w="8505" w:type="dxa"/>
            <w:gridSpan w:val="3"/>
            <w:tcBorders>
              <w:bottom w:val="single" w:sz="18" w:space="0" w:color="auto"/>
            </w:tcBorders>
            <w:vAlign w:val="center"/>
          </w:tcPr>
          <w:p w14:paraId="449BF0E9" w14:textId="0B675042" w:rsidR="00A00F90" w:rsidRPr="00F76699" w:rsidRDefault="00A00F90" w:rsidP="00BA5729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F76699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DRINK（ドリンク）</w:t>
            </w:r>
          </w:p>
        </w:tc>
      </w:tr>
      <w:tr w:rsidR="00A00F90" w:rsidRPr="003F0BB7" w14:paraId="4213CC2E" w14:textId="77777777" w:rsidTr="00BA5729">
        <w:trPr>
          <w:trHeight w:val="510"/>
        </w:trPr>
        <w:tc>
          <w:tcPr>
            <w:tcW w:w="4252" w:type="dxa"/>
            <w:tcBorders>
              <w:top w:val="single" w:sz="18" w:space="0" w:color="auto"/>
            </w:tcBorders>
            <w:vAlign w:val="center"/>
          </w:tcPr>
          <w:p w14:paraId="21E62293" w14:textId="524AB79F" w:rsidR="00A00F90" w:rsidRPr="003F0BB7" w:rsidRDefault="00BA5729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コーヒー</w:t>
            </w: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14:paraId="14C91D59" w14:textId="77777777" w:rsidR="00A00F90" w:rsidRPr="003F0BB7" w:rsidRDefault="00A00F90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0BB7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tcBorders>
              <w:top w:val="single" w:sz="18" w:space="0" w:color="auto"/>
            </w:tcBorders>
            <w:vAlign w:val="center"/>
          </w:tcPr>
          <w:p w14:paraId="02779ECD" w14:textId="4844DECF" w:rsidR="00A00F90" w:rsidRPr="003F0BB7" w:rsidRDefault="00BA5729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500</w:t>
            </w:r>
            <w:r w:rsidR="00A00F90"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A00F90" w:rsidRPr="003F0BB7" w14:paraId="4BEBB01B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0C8CD2EA" w14:textId="48EB1C8F" w:rsidR="00A00F90" w:rsidRPr="003F0BB7" w:rsidRDefault="00BA5729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アイスコーヒー</w:t>
            </w:r>
          </w:p>
        </w:tc>
        <w:tc>
          <w:tcPr>
            <w:tcW w:w="709" w:type="dxa"/>
            <w:vAlign w:val="center"/>
          </w:tcPr>
          <w:p w14:paraId="11840918" w14:textId="77777777" w:rsidR="00A00F90" w:rsidRPr="003F0BB7" w:rsidRDefault="00A00F90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115D8609" w14:textId="57F93F8D" w:rsidR="00A00F90" w:rsidRPr="003F0BB7" w:rsidRDefault="00BA5729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550</w:t>
            </w:r>
            <w:r w:rsidR="00A00F90"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A00F90" w:rsidRPr="003F0BB7" w14:paraId="6613273B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2BCFD56D" w14:textId="4559E0E6" w:rsidR="00A00F90" w:rsidRPr="003F0BB7" w:rsidRDefault="00BA5729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紅茶</w:t>
            </w:r>
          </w:p>
        </w:tc>
        <w:tc>
          <w:tcPr>
            <w:tcW w:w="709" w:type="dxa"/>
            <w:vAlign w:val="center"/>
          </w:tcPr>
          <w:p w14:paraId="5F3B735D" w14:textId="77777777" w:rsidR="00A00F90" w:rsidRPr="003F0BB7" w:rsidRDefault="00A00F90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06C59C8B" w14:textId="76BAA65F" w:rsidR="00A00F90" w:rsidRPr="003F0BB7" w:rsidRDefault="00BA5729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450</w:t>
            </w:r>
            <w:r w:rsidR="00A00F90"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A00F90" w:rsidRPr="003F0BB7" w14:paraId="1CBBE742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07D4FF1E" w14:textId="64A0D04B" w:rsidR="00A00F90" w:rsidRDefault="00BA5729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オレンジジュース</w:t>
            </w:r>
          </w:p>
        </w:tc>
        <w:tc>
          <w:tcPr>
            <w:tcW w:w="709" w:type="dxa"/>
            <w:vAlign w:val="center"/>
          </w:tcPr>
          <w:p w14:paraId="114BDEF8" w14:textId="77777777" w:rsidR="00A00F90" w:rsidRPr="00A22BD0" w:rsidRDefault="00A00F90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26B584FF" w14:textId="59F514A4" w:rsidR="00A00F90" w:rsidRPr="003F0BB7" w:rsidRDefault="00BA5729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450</w:t>
            </w:r>
            <w:r w:rsidR="00A00F90"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A00F90" w:rsidRPr="003F0BB7" w14:paraId="5EDBD256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6FA3806D" w14:textId="2C089BA9" w:rsidR="00A00F90" w:rsidRDefault="00BA5729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ジンジャーエール</w:t>
            </w:r>
          </w:p>
        </w:tc>
        <w:tc>
          <w:tcPr>
            <w:tcW w:w="709" w:type="dxa"/>
            <w:vAlign w:val="center"/>
          </w:tcPr>
          <w:p w14:paraId="6E82D14D" w14:textId="77777777" w:rsidR="00A00F90" w:rsidRPr="00A22BD0" w:rsidRDefault="00A00F90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2BA472FB" w14:textId="1C3AB947" w:rsidR="00A00F90" w:rsidRPr="003F0BB7" w:rsidRDefault="00BA5729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450</w:t>
            </w:r>
            <w:r w:rsidR="00A00F90"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A00F90" w:rsidRPr="003F0BB7" w14:paraId="29FB8A46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32210E33" w14:textId="2B09A78A" w:rsidR="00A00F90" w:rsidRPr="003F0BB7" w:rsidRDefault="00BA5729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コーラ</w:t>
            </w:r>
          </w:p>
        </w:tc>
        <w:tc>
          <w:tcPr>
            <w:tcW w:w="709" w:type="dxa"/>
            <w:vAlign w:val="center"/>
          </w:tcPr>
          <w:p w14:paraId="392A9604" w14:textId="77777777" w:rsidR="00A00F90" w:rsidRPr="003F0BB7" w:rsidRDefault="00A00F90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31C9E8FA" w14:textId="37948B42" w:rsidR="00A00F90" w:rsidRPr="003F0BB7" w:rsidRDefault="00BA5729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450</w:t>
            </w:r>
            <w:r w:rsidR="00A00F90"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A00F90" w:rsidRPr="003F0BB7" w14:paraId="6A2668D2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31F475E6" w14:textId="4CE920A7" w:rsidR="00A00F90" w:rsidRPr="003F0BB7" w:rsidRDefault="00BA5729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カフェオレ</w:t>
            </w:r>
          </w:p>
        </w:tc>
        <w:tc>
          <w:tcPr>
            <w:tcW w:w="709" w:type="dxa"/>
            <w:vAlign w:val="center"/>
          </w:tcPr>
          <w:p w14:paraId="0A5BC390" w14:textId="77777777" w:rsidR="00A00F90" w:rsidRPr="003F0BB7" w:rsidRDefault="00A00F90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7D6A17F7" w14:textId="0FDBDADC" w:rsidR="00A00F90" w:rsidRPr="003F0BB7" w:rsidRDefault="00BA5729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550</w:t>
            </w:r>
            <w:r w:rsidR="00A00F90"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A00F90" w:rsidRPr="003F0BB7" w14:paraId="657555BA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5E903780" w14:textId="7B329617" w:rsidR="00A00F90" w:rsidRPr="003F0BB7" w:rsidRDefault="00BA5729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ココア</w:t>
            </w:r>
          </w:p>
        </w:tc>
        <w:tc>
          <w:tcPr>
            <w:tcW w:w="709" w:type="dxa"/>
            <w:vAlign w:val="center"/>
          </w:tcPr>
          <w:p w14:paraId="5DAE02F7" w14:textId="77777777" w:rsidR="00A00F90" w:rsidRPr="003F0BB7" w:rsidRDefault="00A00F90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77B492EC" w14:textId="53138AC9" w:rsidR="00A00F90" w:rsidRPr="003F0BB7" w:rsidRDefault="00BA5729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600</w:t>
            </w:r>
            <w:r w:rsidR="00A00F90"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A00F90" w:rsidRPr="003F0BB7" w14:paraId="5D534AF8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6166B349" w14:textId="77777777" w:rsidR="00A00F90" w:rsidRDefault="00A00F90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●●●●●●●●●●●●</w:t>
            </w:r>
          </w:p>
        </w:tc>
        <w:tc>
          <w:tcPr>
            <w:tcW w:w="709" w:type="dxa"/>
            <w:vAlign w:val="center"/>
          </w:tcPr>
          <w:p w14:paraId="3BF8D4E1" w14:textId="77777777" w:rsidR="00A00F90" w:rsidRPr="00A22BD0" w:rsidRDefault="00A00F90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540BA204" w14:textId="77777777" w:rsidR="00A00F90" w:rsidRPr="003F0BB7" w:rsidRDefault="00A00F90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A00F90" w:rsidRPr="003F0BB7" w14:paraId="5ED5817D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5F6FEBED" w14:textId="77777777" w:rsidR="00A00F90" w:rsidRDefault="00A00F90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●●●●●●●●●●●●</w:t>
            </w:r>
          </w:p>
        </w:tc>
        <w:tc>
          <w:tcPr>
            <w:tcW w:w="709" w:type="dxa"/>
            <w:vAlign w:val="center"/>
          </w:tcPr>
          <w:p w14:paraId="63BAC926" w14:textId="77777777" w:rsidR="00A00F90" w:rsidRPr="00A22BD0" w:rsidRDefault="00A00F90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0FC39FC8" w14:textId="77777777" w:rsidR="00A00F90" w:rsidRPr="003F0BB7" w:rsidRDefault="00A00F90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A00F90" w:rsidRPr="003F0BB7" w14:paraId="6978D4EF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3FD57D57" w14:textId="77777777" w:rsidR="00A00F90" w:rsidRDefault="00A00F90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●●●●●●●●●●●●</w:t>
            </w:r>
          </w:p>
        </w:tc>
        <w:tc>
          <w:tcPr>
            <w:tcW w:w="709" w:type="dxa"/>
            <w:vAlign w:val="center"/>
          </w:tcPr>
          <w:p w14:paraId="7C363FC7" w14:textId="77777777" w:rsidR="00A00F90" w:rsidRPr="00A22BD0" w:rsidRDefault="00A00F90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4839B8F1" w14:textId="77777777" w:rsidR="00A00F90" w:rsidRPr="003F0BB7" w:rsidRDefault="00A00F90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</w:tbl>
    <w:p w14:paraId="09DB7ECB" w14:textId="0208BBAA" w:rsidR="00A00F90" w:rsidRDefault="00A00F90"/>
    <w:p w14:paraId="24141471" w14:textId="5E02A03F" w:rsidR="00A00F90" w:rsidRDefault="00A00F90"/>
    <w:tbl>
      <w:tblPr>
        <w:tblStyle w:val="a7"/>
        <w:tblpPr w:leftFromText="142" w:rightFromText="142" w:vertAnchor="page" w:horzAnchor="margin" w:tblpXSpec="center" w:tblpY="88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709"/>
        <w:gridCol w:w="3544"/>
      </w:tblGrid>
      <w:tr w:rsidR="00BA5729" w:rsidRPr="003F0BB7" w14:paraId="01220CF1" w14:textId="77777777" w:rsidTr="00BA5729">
        <w:trPr>
          <w:trHeight w:val="510"/>
        </w:trPr>
        <w:tc>
          <w:tcPr>
            <w:tcW w:w="8505" w:type="dxa"/>
            <w:gridSpan w:val="3"/>
            <w:tcBorders>
              <w:bottom w:val="single" w:sz="18" w:space="0" w:color="auto"/>
            </w:tcBorders>
            <w:vAlign w:val="center"/>
          </w:tcPr>
          <w:p w14:paraId="37598A79" w14:textId="77777777" w:rsidR="00BA5729" w:rsidRPr="00F76699" w:rsidRDefault="00BA5729" w:rsidP="00BA5729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FOOD</w:t>
            </w:r>
            <w:r w:rsidRPr="00F76699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フード</w:t>
            </w:r>
            <w:r w:rsidRPr="00F76699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）</w:t>
            </w:r>
          </w:p>
        </w:tc>
      </w:tr>
      <w:tr w:rsidR="00BA5729" w:rsidRPr="003F0BB7" w14:paraId="3507A85F" w14:textId="77777777" w:rsidTr="00BA5729">
        <w:trPr>
          <w:trHeight w:val="510"/>
        </w:trPr>
        <w:tc>
          <w:tcPr>
            <w:tcW w:w="4252" w:type="dxa"/>
            <w:tcBorders>
              <w:top w:val="single" w:sz="18" w:space="0" w:color="auto"/>
            </w:tcBorders>
            <w:vAlign w:val="center"/>
          </w:tcPr>
          <w:p w14:paraId="125729E2" w14:textId="6051C43B" w:rsidR="00BA5729" w:rsidRPr="003F0BB7" w:rsidRDefault="00BA5729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サンドイッチ</w:t>
            </w: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14:paraId="34EE7CA6" w14:textId="77777777" w:rsidR="00BA5729" w:rsidRPr="003F0BB7" w:rsidRDefault="00BA5729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0BB7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tcBorders>
              <w:top w:val="single" w:sz="18" w:space="0" w:color="auto"/>
            </w:tcBorders>
            <w:vAlign w:val="center"/>
          </w:tcPr>
          <w:p w14:paraId="3C30BE77" w14:textId="225A49FC" w:rsidR="00BA5729" w:rsidRPr="003F0BB7" w:rsidRDefault="00BA5729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700</w:t>
            </w:r>
            <w:r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BA5729" w:rsidRPr="003F0BB7" w14:paraId="3B94B640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01D30B19" w14:textId="383FAD52" w:rsidR="00BA5729" w:rsidRPr="003F0BB7" w:rsidRDefault="00BA5729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トースト</w:t>
            </w:r>
          </w:p>
        </w:tc>
        <w:tc>
          <w:tcPr>
            <w:tcW w:w="709" w:type="dxa"/>
            <w:vAlign w:val="center"/>
          </w:tcPr>
          <w:p w14:paraId="185D759B" w14:textId="77777777" w:rsidR="00BA5729" w:rsidRPr="003F0BB7" w:rsidRDefault="00BA5729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547585A4" w14:textId="4A89BF43" w:rsidR="00BA5729" w:rsidRPr="003F0BB7" w:rsidRDefault="00BA5729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500</w:t>
            </w:r>
            <w:r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BA5729" w:rsidRPr="003F0BB7" w14:paraId="55C51DD5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53208EA3" w14:textId="4753DC1E" w:rsidR="00BA5729" w:rsidRPr="003F0BB7" w:rsidRDefault="00BA5729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ピザ</w:t>
            </w:r>
          </w:p>
        </w:tc>
        <w:tc>
          <w:tcPr>
            <w:tcW w:w="709" w:type="dxa"/>
            <w:vAlign w:val="center"/>
          </w:tcPr>
          <w:p w14:paraId="230CF7CE" w14:textId="77777777" w:rsidR="00BA5729" w:rsidRPr="003F0BB7" w:rsidRDefault="00BA5729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438B6597" w14:textId="6A302665" w:rsidR="00BA5729" w:rsidRPr="003F0BB7" w:rsidRDefault="00BA5729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700</w:t>
            </w:r>
            <w:r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BA5729" w:rsidRPr="003F0BB7" w14:paraId="2FE5F5C1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06165544" w14:textId="77777777" w:rsidR="00BA5729" w:rsidRPr="003F0BB7" w:rsidRDefault="00BA5729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●●●●●●●●●●●●</w:t>
            </w:r>
          </w:p>
        </w:tc>
        <w:tc>
          <w:tcPr>
            <w:tcW w:w="709" w:type="dxa"/>
            <w:vAlign w:val="center"/>
          </w:tcPr>
          <w:p w14:paraId="21D1BFDC" w14:textId="77777777" w:rsidR="00BA5729" w:rsidRPr="003F0BB7" w:rsidRDefault="00BA5729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06BA3092" w14:textId="77777777" w:rsidR="00BA5729" w:rsidRPr="003F0BB7" w:rsidRDefault="00BA5729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BA5729" w:rsidRPr="003F0BB7" w14:paraId="5FA95EC5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2411C71B" w14:textId="77777777" w:rsidR="00BA5729" w:rsidRPr="003F0BB7" w:rsidRDefault="00BA5729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●●●●●●●●●●●●</w:t>
            </w:r>
          </w:p>
        </w:tc>
        <w:tc>
          <w:tcPr>
            <w:tcW w:w="709" w:type="dxa"/>
            <w:vAlign w:val="center"/>
          </w:tcPr>
          <w:p w14:paraId="5910100D" w14:textId="77777777" w:rsidR="00BA5729" w:rsidRPr="003F0BB7" w:rsidRDefault="00BA5729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5844BA3B" w14:textId="77777777" w:rsidR="00BA5729" w:rsidRPr="003F0BB7" w:rsidRDefault="00BA5729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BA5729" w:rsidRPr="003F0BB7" w14:paraId="6FEA2544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7FA596A3" w14:textId="77777777" w:rsidR="00BA5729" w:rsidRDefault="00BA5729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●●●●●●●●●●●●</w:t>
            </w:r>
          </w:p>
        </w:tc>
        <w:tc>
          <w:tcPr>
            <w:tcW w:w="709" w:type="dxa"/>
            <w:vAlign w:val="center"/>
          </w:tcPr>
          <w:p w14:paraId="0E90DAB6" w14:textId="77777777" w:rsidR="00BA5729" w:rsidRPr="00A22BD0" w:rsidRDefault="00BA5729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66233661" w14:textId="77777777" w:rsidR="00BA5729" w:rsidRPr="003F0BB7" w:rsidRDefault="00BA5729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BA5729" w:rsidRPr="003F0BB7" w14:paraId="210AFD25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04A48F7A" w14:textId="77777777" w:rsidR="00BA5729" w:rsidRDefault="00BA5729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●●●●●●●●●●●●</w:t>
            </w:r>
          </w:p>
        </w:tc>
        <w:tc>
          <w:tcPr>
            <w:tcW w:w="709" w:type="dxa"/>
            <w:vAlign w:val="center"/>
          </w:tcPr>
          <w:p w14:paraId="3820F2D8" w14:textId="77777777" w:rsidR="00BA5729" w:rsidRPr="00A22BD0" w:rsidRDefault="00BA5729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631112CC" w14:textId="77777777" w:rsidR="00BA5729" w:rsidRPr="003F0BB7" w:rsidRDefault="00BA5729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BA5729" w:rsidRPr="003F0BB7" w14:paraId="7F6CA281" w14:textId="77777777" w:rsidTr="00BA5729">
        <w:trPr>
          <w:trHeight w:val="510"/>
        </w:trPr>
        <w:tc>
          <w:tcPr>
            <w:tcW w:w="4252" w:type="dxa"/>
            <w:vAlign w:val="center"/>
          </w:tcPr>
          <w:p w14:paraId="3D9E3089" w14:textId="77777777" w:rsidR="00BA5729" w:rsidRPr="003F0BB7" w:rsidRDefault="00BA5729" w:rsidP="00BA572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●●●●●●●●●●●●</w:t>
            </w:r>
          </w:p>
        </w:tc>
        <w:tc>
          <w:tcPr>
            <w:tcW w:w="709" w:type="dxa"/>
            <w:vAlign w:val="center"/>
          </w:tcPr>
          <w:p w14:paraId="78B8C52B" w14:textId="77777777" w:rsidR="00BA5729" w:rsidRPr="003F0BB7" w:rsidRDefault="00BA5729" w:rsidP="00BA572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BD0">
              <w:rPr>
                <w:rFonts w:ascii="HG丸ｺﾞｼｯｸM-PRO" w:eastAsia="HG丸ｺﾞｼｯｸM-PRO" w:hAnsi="HG丸ｺﾞｼｯｸM-PRO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14:paraId="6370F4CF" w14:textId="77777777" w:rsidR="00BA5729" w:rsidRPr="003F0BB7" w:rsidRDefault="00BA5729" w:rsidP="00BA572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3F0BB7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</w:tbl>
    <w:tbl>
      <w:tblPr>
        <w:tblStyle w:val="a7"/>
        <w:tblpPr w:leftFromText="142" w:rightFromText="142" w:vertAnchor="text" w:horzAnchor="margin" w:tblpXSpec="center" w:tblpY="12513"/>
        <w:tblW w:w="0" w:type="auto"/>
        <w:tblLook w:val="04A0" w:firstRow="1" w:lastRow="0" w:firstColumn="1" w:lastColumn="0" w:noHBand="0" w:noVBand="1"/>
      </w:tblPr>
      <w:tblGrid>
        <w:gridCol w:w="9072"/>
      </w:tblGrid>
      <w:tr w:rsidR="00BA5729" w:rsidRPr="00893FA5" w14:paraId="56327150" w14:textId="77777777" w:rsidTr="00BA5729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1A6A3" w14:textId="77777777" w:rsidR="00BA5729" w:rsidRPr="00AE0A89" w:rsidRDefault="00BA5729" w:rsidP="00BA5729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32"/>
                <w:szCs w:val="36"/>
              </w:rPr>
            </w:pPr>
            <w:r w:rsidRPr="00AE0A89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6"/>
              </w:rPr>
              <w:t>OPEN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6"/>
              </w:rPr>
              <w:t xml:space="preserve"> </w:t>
            </w:r>
            <w:r w:rsidRPr="00AE0A89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6"/>
              </w:rPr>
              <w:t xml:space="preserve">10：00～21：00　／　CLOSED </w:t>
            </w:r>
            <w:r w:rsidRPr="00AE0A89">
              <w:rPr>
                <w:rFonts w:ascii="HG丸ｺﾞｼｯｸM-PRO" w:eastAsia="HG丸ｺﾞｼｯｸM-PRO" w:hAnsi="HG丸ｺﾞｼｯｸM-PRO"/>
                <w:b/>
                <w:bCs/>
                <w:sz w:val="32"/>
                <w:szCs w:val="36"/>
              </w:rPr>
              <w:t>on</w:t>
            </w:r>
            <w:r w:rsidRPr="00AE0A89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6"/>
              </w:rPr>
              <w:t xml:space="preserve"> M</w:t>
            </w:r>
            <w:r w:rsidRPr="00AE0A89">
              <w:rPr>
                <w:rFonts w:ascii="HG丸ｺﾞｼｯｸM-PRO" w:eastAsia="HG丸ｺﾞｼｯｸM-PRO" w:hAnsi="HG丸ｺﾞｼｯｸM-PRO"/>
                <w:b/>
                <w:bCs/>
                <w:sz w:val="32"/>
                <w:szCs w:val="36"/>
              </w:rPr>
              <w:t>ondays</w:t>
            </w:r>
          </w:p>
        </w:tc>
      </w:tr>
    </w:tbl>
    <w:p w14:paraId="4B649DE6" w14:textId="77777777" w:rsidR="00A00F90" w:rsidRPr="00A00F90" w:rsidRDefault="00A00F90"/>
    <w:sectPr w:rsidR="00A00F90" w:rsidRPr="00A00F90" w:rsidSect="00D6613C">
      <w:headerReference w:type="even" r:id="rId7"/>
      <w:headerReference w:type="first" r:id="rId8"/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EB7BC" w14:textId="77777777" w:rsidR="00A612CD" w:rsidRDefault="00A612CD" w:rsidP="00FF2920">
      <w:r>
        <w:separator/>
      </w:r>
    </w:p>
  </w:endnote>
  <w:endnote w:type="continuationSeparator" w:id="0">
    <w:p w14:paraId="07750B56" w14:textId="77777777" w:rsidR="00A612CD" w:rsidRDefault="00A612CD" w:rsidP="00FF2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00C1B" w14:textId="77777777" w:rsidR="00A612CD" w:rsidRDefault="00A612CD" w:rsidP="00FF2920">
      <w:r>
        <w:separator/>
      </w:r>
    </w:p>
  </w:footnote>
  <w:footnote w:type="continuationSeparator" w:id="0">
    <w:p w14:paraId="0FAA0858" w14:textId="77777777" w:rsidR="00A612CD" w:rsidRDefault="00A612CD" w:rsidP="00FF2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371EB" w14:textId="60BEA0BD" w:rsidR="00FF2920" w:rsidRDefault="00A612CD">
    <w:pPr>
      <w:pStyle w:val="a3"/>
    </w:pPr>
    <w:r>
      <w:rPr>
        <w:noProof/>
      </w:rPr>
      <w:pict w14:anchorId="0C295A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354579" o:spid="_x0000_s1026" type="#_x0000_t75" style="position:absolute;left:0;text-align:left;margin-left:0;margin-top:0;width:566.5pt;height:801.2pt;z-index:-251657216;mso-position-horizontal:center;mso-position-horizontal-relative:margin;mso-position-vertical:center;mso-position-vertical-relative:margin" o:allowincell="f">
          <v:imagedata r:id="rId1" o:title="menuwaku_0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8B686" w14:textId="729E6F64" w:rsidR="00FF2920" w:rsidRDefault="00A612CD">
    <w:pPr>
      <w:pStyle w:val="a3"/>
    </w:pPr>
    <w:r>
      <w:rPr>
        <w:noProof/>
      </w:rPr>
      <w:pict w14:anchorId="432440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354578" o:spid="_x0000_s1025" type="#_x0000_t75" style="position:absolute;left:0;text-align:left;margin-left:0;margin-top:0;width:566.5pt;height:801.2pt;z-index:-251658240;mso-position-horizontal:center;mso-position-horizontal-relative:margin;mso-position-vertical:center;mso-position-vertical-relative:margin" o:allowincell="f">
          <v:imagedata r:id="rId1" o:title="menuwaku_0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13C"/>
    <w:rsid w:val="008C7DEF"/>
    <w:rsid w:val="00A00F90"/>
    <w:rsid w:val="00A612CD"/>
    <w:rsid w:val="00AF53F7"/>
    <w:rsid w:val="00BA5729"/>
    <w:rsid w:val="00D6613C"/>
    <w:rsid w:val="00FF292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44AA8B"/>
  <w15:chartTrackingRefBased/>
  <w15:docId w15:val="{A657B0F1-441F-4F08-B8A1-54C01781F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F90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9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2920"/>
  </w:style>
  <w:style w:type="paragraph" w:styleId="a5">
    <w:name w:val="footer"/>
    <w:basedOn w:val="a"/>
    <w:link w:val="a6"/>
    <w:uiPriority w:val="99"/>
    <w:unhideWhenUsed/>
    <w:rsid w:val="00FF29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2920"/>
  </w:style>
  <w:style w:type="table" w:styleId="a7">
    <w:name w:val="Table Grid"/>
    <w:basedOn w:val="a1"/>
    <w:uiPriority w:val="39"/>
    <w:rsid w:val="00A00F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325</Characters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2022-04-06T09:01:00Z</dcterms:created>
  <dcterms:modified xsi:type="dcterms:W3CDTF">2022-04-06T10:36:00Z</dcterms:modified>
</cp:coreProperties>
</file>